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AB388" w14:textId="77777777" w:rsidR="00CF0DA6" w:rsidRDefault="00000000">
      <w:pPr>
        <w:pStyle w:val="Heading1"/>
      </w:pPr>
      <w:r>
        <w:t>Image Distributor and Image Receiver Plugin Documentation</w:t>
      </w:r>
    </w:p>
    <w:p w14:paraId="65B6246C" w14:textId="77777777" w:rsidR="00CF0DA6" w:rsidRDefault="00000000">
      <w:pPr>
        <w:pStyle w:val="Heading2"/>
      </w:pPr>
      <w:r>
        <w:t>Overview</w:t>
      </w:r>
    </w:p>
    <w:p w14:paraId="17A03008" w14:textId="77777777" w:rsidR="00CF0DA6" w:rsidRDefault="00000000">
      <w:r>
        <w:t>The **Image Distributor** and **Image Receiver** plugins allow seamless image transfer across multiple WordPress websites. The **Image Distributor** plugin (installed on the main website) sends images to specified **Image Receiver** plugins (installed on target websites) with secure access tokens, ensuring secure and controlled file transfer.</w:t>
      </w:r>
    </w:p>
    <w:p w14:paraId="775F72DA" w14:textId="77777777" w:rsidR="00CF0DA6" w:rsidRDefault="00000000">
      <w:pPr>
        <w:pStyle w:val="Heading2"/>
      </w:pPr>
      <w:r>
        <w:t>Requirements</w:t>
      </w:r>
    </w:p>
    <w:p w14:paraId="23C60E22" w14:textId="77777777" w:rsidR="00CF0DA6" w:rsidRDefault="00000000">
      <w:r>
        <w:t>- WordPress 5.5 or higher</w:t>
      </w:r>
    </w:p>
    <w:p w14:paraId="0018E86D" w14:textId="77777777" w:rsidR="00CF0DA6" w:rsidRDefault="00000000">
      <w:r>
        <w:t>- PHP 7.2 or higher</w:t>
      </w:r>
    </w:p>
    <w:p w14:paraId="5699484E" w14:textId="77777777" w:rsidR="00CF0DA6" w:rsidRDefault="00000000">
      <w:r>
        <w:t>- OpenSSL extension enabled for secure token encryption</w:t>
      </w:r>
    </w:p>
    <w:p w14:paraId="5177C6B5" w14:textId="77777777" w:rsidR="00CF0DA6" w:rsidRDefault="00000000">
      <w:pPr>
        <w:pStyle w:val="Heading2"/>
      </w:pPr>
      <w:r>
        <w:t>Installation</w:t>
      </w:r>
    </w:p>
    <w:p w14:paraId="7B0EE438" w14:textId="77777777" w:rsidR="00CF0DA6" w:rsidRDefault="00000000">
      <w:pPr>
        <w:pStyle w:val="Heading3"/>
      </w:pPr>
      <w:r>
        <w:t>1. Install the Image Distributor Plugin</w:t>
      </w:r>
    </w:p>
    <w:p w14:paraId="055629B7" w14:textId="77777777" w:rsidR="00CF0DA6" w:rsidRDefault="00000000">
      <w:r>
        <w:t>1. **Download the Image Distributor Plugin** files and upload them to your main WordPress site.</w:t>
      </w:r>
      <w:r>
        <w:br/>
        <w:t>2. Go to **WordPress Admin Dashboard &gt; Plugins &gt; Add New**.</w:t>
      </w:r>
      <w:r>
        <w:br/>
        <w:t>3. Click **Upload Plugin** and upload the `image-distributor.zip` file.</w:t>
      </w:r>
      <w:r>
        <w:br/>
        <w:t>4. Click **Activate Plugin**.</w:t>
      </w:r>
    </w:p>
    <w:p w14:paraId="558AFE36" w14:textId="77777777" w:rsidR="00CF0DA6" w:rsidRDefault="00000000">
      <w:pPr>
        <w:pStyle w:val="Heading3"/>
      </w:pPr>
      <w:r>
        <w:t>2. Install the Image Receiver Plugin</w:t>
      </w:r>
    </w:p>
    <w:p w14:paraId="50474850" w14:textId="77777777" w:rsidR="00CF0DA6" w:rsidRDefault="00000000">
      <w:r>
        <w:t>1. **Download the Image Receiver Plugin** files and upload them to each WordPress site where you want to receive images.</w:t>
      </w:r>
      <w:r>
        <w:br/>
        <w:t>2. Go to **WordPress Admin Dashboard &gt; Plugins &gt; Add New** on each receiving site.</w:t>
      </w:r>
      <w:r>
        <w:br/>
        <w:t>3. Click **Upload Plugin** and upload the `image-receiver.zip` file.</w:t>
      </w:r>
      <w:r>
        <w:br/>
        <w:t>4. Click **Activate Plugin**.</w:t>
      </w:r>
    </w:p>
    <w:p w14:paraId="59AE1814" w14:textId="77777777" w:rsidR="00CF0DA6" w:rsidRDefault="00000000">
      <w:pPr>
        <w:pStyle w:val="Heading2"/>
      </w:pPr>
      <w:r>
        <w:t>Configuration</w:t>
      </w:r>
    </w:p>
    <w:p w14:paraId="06DE8A24" w14:textId="77777777" w:rsidR="00CF0DA6" w:rsidRDefault="00000000">
      <w:pPr>
        <w:pStyle w:val="Heading3"/>
      </w:pPr>
      <w:r>
        <w:t>1. Configuring the Image Distributor Plugin</w:t>
      </w:r>
    </w:p>
    <w:p w14:paraId="22663683" w14:textId="77777777" w:rsidR="00CF0DA6" w:rsidRDefault="00000000">
      <w:r>
        <w:t>1. Navigate to **WordPress Admin &gt; Image Distributor** on the main (distributor) site.</w:t>
      </w:r>
      <w:r>
        <w:br/>
        <w:t>2. **Add Receiver Websites**:</w:t>
      </w:r>
      <w:r>
        <w:br/>
        <w:t xml:space="preserve">   - In the 'Receiver Websites' table, add the URLs of each WordPress site where the Image Receiver Plugin is installed.</w:t>
      </w:r>
      <w:r>
        <w:br/>
        <w:t xml:space="preserve">   - Click **Add Website** to add each site.</w:t>
      </w:r>
      <w:r>
        <w:br/>
        <w:t xml:space="preserve">   - After adding, click **Save Websites** to store the URLs.</w:t>
      </w:r>
      <w:r>
        <w:br/>
      </w:r>
      <w:r>
        <w:br/>
        <w:t>3. **Upload Image to Receivers**:</w:t>
      </w:r>
      <w:r>
        <w:br/>
        <w:t xml:space="preserve">   - Under the 'Upload Image to All Receivers' section, select an image file.</w:t>
      </w:r>
      <w:r>
        <w:br/>
      </w:r>
      <w:r>
        <w:lastRenderedPageBreak/>
        <w:t xml:space="preserve">   - Click **Upload to All Sites** to begin uploading the image to each receiver website.</w:t>
      </w:r>
      <w:r>
        <w:br/>
      </w:r>
      <w:r>
        <w:br/>
        <w:t>4. **Check Upload Progress**:</w:t>
      </w:r>
      <w:r>
        <w:br/>
        <w:t xml:space="preserve">   - The 'Upload Progress' table will display the upload status for each receiver website, indicating **Success** or **Failed**.</w:t>
      </w:r>
      <w:r>
        <w:br/>
        <w:t xml:space="preserve">   - If an upload fails, you can click **Retry** to resend the image to the failed site.</w:t>
      </w:r>
    </w:p>
    <w:p w14:paraId="4645F23E" w14:textId="77777777" w:rsidR="00CF0DA6" w:rsidRDefault="00000000">
      <w:pPr>
        <w:pStyle w:val="Heading2"/>
      </w:pPr>
      <w:r>
        <w:t>Image Security with Secure Tokens</w:t>
      </w:r>
    </w:p>
    <w:p w14:paraId="046B0646" w14:textId="77777777" w:rsidR="00CF0DA6" w:rsidRDefault="00000000">
      <w:r>
        <w:t>Each upload request from the **Image Distributor** includes a secure, time-limited token, ensuring that only authorized uploads are processed by the **Image Receiver** sites. This token is valid for **2 hours** after generation, after which it will expire and a new one will be generated automatically upon page refresh.</w:t>
      </w:r>
    </w:p>
    <w:p w14:paraId="18DC656D" w14:textId="77777777" w:rsidR="00CF0DA6" w:rsidRDefault="00000000">
      <w:pPr>
        <w:pStyle w:val="Heading2"/>
      </w:pPr>
      <w:r>
        <w:t>Usage Workflow</w:t>
      </w:r>
    </w:p>
    <w:p w14:paraId="5A2BD0B3" w14:textId="77777777" w:rsidR="00CF0DA6" w:rsidRDefault="00000000">
      <w:r>
        <w:t>1. **Ensure Receiver Sites are Listed**:</w:t>
      </w:r>
      <w:r>
        <w:br/>
        <w:t xml:space="preserve">   - Confirm all intended receiver sites are added under the 'Receiver Websites' table and saved.</w:t>
      </w:r>
      <w:r>
        <w:br/>
      </w:r>
      <w:r>
        <w:br/>
        <w:t>2. **Upload an Image**:</w:t>
      </w:r>
      <w:r>
        <w:br/>
        <w:t xml:space="preserve">   - Select an image and click **Upload to All Sites**. This will send the image to all receiver sites listed.</w:t>
      </w:r>
      <w:r>
        <w:br/>
      </w:r>
      <w:r>
        <w:br/>
        <w:t>3. **Monitor Upload Progress**:</w:t>
      </w:r>
      <w:r>
        <w:br/>
        <w:t xml:space="preserve">   - Observe the 'Upload Progress' table to track the status.</w:t>
      </w:r>
      <w:r>
        <w:br/>
        <w:t xml:space="preserve">   - For failed uploads, use the **Retry** button to attempt the upload again.</w:t>
      </w:r>
    </w:p>
    <w:p w14:paraId="5DF25584" w14:textId="77777777" w:rsidR="00CF0DA6" w:rsidRDefault="00000000">
      <w:pPr>
        <w:pStyle w:val="Heading2"/>
      </w:pPr>
      <w:r>
        <w:t>Troubleshooting</w:t>
      </w:r>
    </w:p>
    <w:p w14:paraId="34C797C6" w14:textId="77777777" w:rsidR="00CF0DA6" w:rsidRDefault="00000000">
      <w:pPr>
        <w:pStyle w:val="Heading3"/>
      </w:pPr>
      <w:r>
        <w:t>1. Common Errors</w:t>
      </w:r>
    </w:p>
    <w:p w14:paraId="68165334" w14:textId="77777777" w:rsidR="00CF0DA6" w:rsidRDefault="00000000">
      <w:r>
        <w:t>- **'Token is expired or invalid'**:</w:t>
      </w:r>
      <w:r>
        <w:br/>
        <w:t xml:space="preserve">   - This error may occur if the upload token has expired (tokens are valid for 2 hours). Refresh the Image Distributor page to generate a new token.</w:t>
      </w:r>
      <w:r>
        <w:br/>
      </w:r>
      <w:r>
        <w:br/>
        <w:t>- **'Failed to upload image'**:</w:t>
      </w:r>
      <w:r>
        <w:br/>
        <w:t xml:space="preserve">   - Ensure that the receiving sites have the Image Receiver Plugin activated.</w:t>
      </w:r>
      <w:r>
        <w:br/>
        <w:t xml:space="preserve">   - Check that the provided URLs are correct and that there are no connectivity issues between the main site and receiver sites.</w:t>
      </w:r>
    </w:p>
    <w:p w14:paraId="3B82EEA6" w14:textId="77777777" w:rsidR="00CF0DA6" w:rsidRDefault="00000000">
      <w:pPr>
        <w:pStyle w:val="Heading3"/>
      </w:pPr>
      <w:r>
        <w:t>2. Debugging Tips</w:t>
      </w:r>
    </w:p>
    <w:p w14:paraId="290A1A57" w14:textId="77777777" w:rsidR="00CF0DA6" w:rsidRDefault="00000000">
      <w:r>
        <w:t>If an image upload repeatedly fails, verify that the **Image Receiver Plugin** is installed and active on the receiver sites.</w:t>
      </w:r>
      <w:r>
        <w:br/>
        <w:t>Check for any server or firewall restrictions that may block connections between the main site and receiver sites.</w:t>
      </w:r>
    </w:p>
    <w:p w14:paraId="03A152C0" w14:textId="77777777" w:rsidR="00CF0DA6" w:rsidRDefault="00000000">
      <w:pPr>
        <w:pStyle w:val="Heading2"/>
      </w:pPr>
      <w:r>
        <w:lastRenderedPageBreak/>
        <w:t>Technical Details for Developers</w:t>
      </w:r>
    </w:p>
    <w:p w14:paraId="5EF04CBD" w14:textId="52CC8F38" w:rsidR="00C1490C" w:rsidRDefault="00000000" w:rsidP="00C1490C">
      <w:r>
        <w:t>The plugin uses AES-128-CBC encryption to secure tokens, and OpenSSL must be enabled on the server. Tokens are encrypted and transferred in a base64-encoded format with a 2-hour expiry, ensuring each upload request is authenticated and secure.</w:t>
      </w:r>
      <w:r>
        <w:br/>
      </w:r>
      <w:r>
        <w:br/>
        <w:t>- **Token Expiry**: Automatically refreshes every time the settings page loads on the Image Distributor site.</w:t>
      </w:r>
    </w:p>
    <w:p w14:paraId="414FAF87" w14:textId="34620886" w:rsidR="00CF0DA6" w:rsidRDefault="00CF0DA6"/>
    <w:sectPr w:rsidR="00CF0DA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8785992">
    <w:abstractNumId w:val="8"/>
  </w:num>
  <w:num w:numId="2" w16cid:durableId="482819564">
    <w:abstractNumId w:val="6"/>
  </w:num>
  <w:num w:numId="3" w16cid:durableId="1730423440">
    <w:abstractNumId w:val="5"/>
  </w:num>
  <w:num w:numId="4" w16cid:durableId="1011177725">
    <w:abstractNumId w:val="4"/>
  </w:num>
  <w:num w:numId="5" w16cid:durableId="1527406031">
    <w:abstractNumId w:val="7"/>
  </w:num>
  <w:num w:numId="6" w16cid:durableId="1897079617">
    <w:abstractNumId w:val="3"/>
  </w:num>
  <w:num w:numId="7" w16cid:durableId="709690222">
    <w:abstractNumId w:val="2"/>
  </w:num>
  <w:num w:numId="8" w16cid:durableId="779451290">
    <w:abstractNumId w:val="1"/>
  </w:num>
  <w:num w:numId="9" w16cid:durableId="178495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6C4A"/>
    <w:rsid w:val="0029639D"/>
    <w:rsid w:val="00326F90"/>
    <w:rsid w:val="00AA1D8D"/>
    <w:rsid w:val="00B47730"/>
    <w:rsid w:val="00C1490C"/>
    <w:rsid w:val="00CB0664"/>
    <w:rsid w:val="00CF0DA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FFAD2"/>
  <w14:defaultImageDpi w14:val="300"/>
  <w15:docId w15:val="{F2290542-4CA6-4C97-BB95-E4E0D400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ntTable.xml" Type="http://schemas.openxmlformats.org/officeDocument/2006/relationships/fontTable"/>
<Relationship Id="rId7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3</Pages>
  <Words>591</Words>
  <Characters>3371</Characters>
  <Application/>
  <DocSecurity>0</DocSecurity>
  <Lines>28</Lines>
  <Paragraphs>7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3955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